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772A5" w:rsidRDefault="009772A5" w:rsidP="009772A5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6 </w:t>
      </w:r>
    </w:p>
    <w:p w:rsidR="006A2125" w:rsidRPr="0017660A" w:rsidRDefault="006A2125" w:rsidP="006A2125">
      <w:pPr>
        <w:pStyle w:val="Standard"/>
        <w:ind w:left="181"/>
        <w:jc w:val="right"/>
        <w:rPr>
          <w:sz w:val="18"/>
        </w:rPr>
      </w:pPr>
      <w:r w:rsidRPr="0017660A">
        <w:rPr>
          <w:rFonts w:ascii="Arial" w:hAnsi="Arial" w:cs="Arial"/>
          <w:i/>
          <w:iCs/>
          <w:szCs w:val="22"/>
        </w:rPr>
        <w:t xml:space="preserve">do </w:t>
      </w:r>
      <w:r w:rsidRPr="0017660A">
        <w:rPr>
          <w:rFonts w:ascii="Arial" w:hAnsi="Arial" w:cs="Arial"/>
          <w:bCs/>
          <w:i/>
          <w:iCs/>
          <w:szCs w:val="22"/>
        </w:rPr>
        <w:t>Postępowania o udzielenie zamówienia prowadzonego na podstawie</w:t>
      </w:r>
    </w:p>
    <w:p w:rsidR="006A2125" w:rsidRPr="0017660A" w:rsidRDefault="006A2125" w:rsidP="006A2125">
      <w:pPr>
        <w:pStyle w:val="Standard"/>
        <w:ind w:left="181"/>
        <w:jc w:val="right"/>
        <w:rPr>
          <w:sz w:val="18"/>
        </w:rPr>
      </w:pPr>
      <w:r w:rsidRPr="0017660A">
        <w:rPr>
          <w:rFonts w:ascii="Arial" w:hAnsi="Arial" w:cs="Arial"/>
          <w:bCs/>
          <w:i/>
          <w:iCs/>
          <w:szCs w:val="22"/>
        </w:rPr>
        <w:t xml:space="preserve">Regulaminu zamówień publicznych w Powiatowym Urzędzie Pracy w Kołobrzegu </w:t>
      </w:r>
      <w:r w:rsidRPr="0017660A">
        <w:rPr>
          <w:rFonts w:ascii="Arial" w:hAnsi="Arial" w:cs="Arial"/>
          <w:bCs/>
          <w:kern w:val="0"/>
          <w:szCs w:val="22"/>
        </w:rPr>
        <w:t>oraz przepisów ustawy</w:t>
      </w:r>
      <w:r w:rsidRPr="0017660A">
        <w:rPr>
          <w:sz w:val="18"/>
        </w:rPr>
        <w:t xml:space="preserve"> </w:t>
      </w:r>
      <w:r w:rsidRPr="0017660A">
        <w:rPr>
          <w:rFonts w:ascii="Arial" w:hAnsi="Arial" w:cs="Arial"/>
          <w:bCs/>
          <w:i/>
          <w:kern w:val="0"/>
          <w:szCs w:val="22"/>
        </w:rPr>
        <w:t>z dnia 23 kwietnia 1964 r. Kodeks cywilny</w:t>
      </w:r>
    </w:p>
    <w:p w:rsidR="006A2125" w:rsidRPr="0017660A" w:rsidRDefault="006A2125" w:rsidP="006A2125">
      <w:pPr>
        <w:pStyle w:val="Standard"/>
        <w:ind w:left="181"/>
        <w:jc w:val="right"/>
        <w:rPr>
          <w:rFonts w:ascii="Arial" w:hAnsi="Arial" w:cs="Arial"/>
          <w:bCs/>
          <w:i/>
          <w:kern w:val="0"/>
          <w:szCs w:val="22"/>
        </w:rPr>
      </w:pPr>
      <w:r w:rsidRPr="0017660A">
        <w:rPr>
          <w:rFonts w:ascii="Arial" w:hAnsi="Arial" w:cs="Arial"/>
          <w:bCs/>
          <w:i/>
          <w:kern w:val="0"/>
          <w:szCs w:val="22"/>
        </w:rPr>
        <w:t>(t. j. Dz. U. z 202</w:t>
      </w:r>
      <w:r w:rsidR="002A63C5">
        <w:rPr>
          <w:rFonts w:ascii="Arial" w:hAnsi="Arial" w:cs="Arial"/>
          <w:bCs/>
          <w:i/>
          <w:kern w:val="0"/>
          <w:szCs w:val="22"/>
        </w:rPr>
        <w:t>5</w:t>
      </w:r>
      <w:r w:rsidRPr="0017660A">
        <w:rPr>
          <w:rFonts w:ascii="Arial" w:hAnsi="Arial" w:cs="Arial"/>
          <w:bCs/>
          <w:i/>
          <w:kern w:val="0"/>
          <w:szCs w:val="22"/>
        </w:rPr>
        <w:t xml:space="preserve"> r., </w:t>
      </w:r>
      <w:r w:rsidR="002A63C5" w:rsidRPr="002A63C5">
        <w:rPr>
          <w:rFonts w:ascii="Arial" w:hAnsi="Arial" w:cs="Arial"/>
          <w:bCs/>
          <w:i/>
          <w:kern w:val="0"/>
          <w:szCs w:val="22"/>
        </w:rPr>
        <w:t xml:space="preserve">poz. 1071 z </w:t>
      </w:r>
      <w:proofErr w:type="spellStart"/>
      <w:r w:rsidR="002A63C5" w:rsidRPr="002A63C5">
        <w:rPr>
          <w:rFonts w:ascii="Arial" w:hAnsi="Arial" w:cs="Arial"/>
          <w:bCs/>
          <w:i/>
          <w:kern w:val="0"/>
          <w:szCs w:val="22"/>
        </w:rPr>
        <w:t>późn</w:t>
      </w:r>
      <w:proofErr w:type="spellEnd"/>
      <w:r w:rsidR="002A63C5" w:rsidRPr="002A63C5">
        <w:rPr>
          <w:rFonts w:ascii="Arial" w:hAnsi="Arial" w:cs="Arial"/>
          <w:bCs/>
          <w:i/>
          <w:kern w:val="0"/>
          <w:szCs w:val="22"/>
        </w:rPr>
        <w:t>. zm.</w:t>
      </w:r>
      <w:r w:rsidRPr="0017660A">
        <w:rPr>
          <w:rFonts w:ascii="Arial" w:hAnsi="Arial" w:cs="Arial"/>
          <w:bCs/>
          <w:i/>
          <w:kern w:val="0"/>
          <w:szCs w:val="22"/>
        </w:rPr>
        <w:t>)</w:t>
      </w:r>
    </w:p>
    <w:p w:rsidR="006A2125" w:rsidRPr="0017660A" w:rsidRDefault="002A63C5" w:rsidP="006A2125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Cs w:val="22"/>
        </w:rPr>
      </w:pPr>
      <w:r>
        <w:rPr>
          <w:rFonts w:ascii="Arial" w:hAnsi="Arial" w:cs="Arial"/>
          <w:bCs/>
          <w:i/>
          <w:iCs/>
          <w:szCs w:val="22"/>
        </w:rPr>
        <w:t>3</w:t>
      </w:r>
      <w:r w:rsidR="006A2125" w:rsidRPr="0017660A">
        <w:rPr>
          <w:rFonts w:ascii="Arial" w:hAnsi="Arial" w:cs="Arial"/>
          <w:bCs/>
          <w:i/>
          <w:iCs/>
          <w:szCs w:val="22"/>
        </w:rPr>
        <w:t>/OK/KZ/202</w:t>
      </w:r>
      <w:r>
        <w:rPr>
          <w:rFonts w:ascii="Arial" w:hAnsi="Arial" w:cs="Arial"/>
          <w:bCs/>
          <w:i/>
          <w:iCs/>
          <w:szCs w:val="22"/>
        </w:rPr>
        <w:t>5</w:t>
      </w:r>
    </w:p>
    <w:p w:rsidR="009772A5" w:rsidRPr="009772A5" w:rsidRDefault="009772A5" w:rsidP="009772A5">
      <w:pPr>
        <w:spacing w:before="240" w:line="216" w:lineRule="auto"/>
        <w:jc w:val="center"/>
        <w:rPr>
          <w:rFonts w:ascii="Arial" w:hAnsi="Arial" w:cs="Arial"/>
          <w:b/>
          <w:kern w:val="24"/>
          <w:sz w:val="2"/>
          <w:szCs w:val="22"/>
        </w:rPr>
      </w:pPr>
    </w:p>
    <w:p w:rsidR="009772A5" w:rsidRPr="009772A5" w:rsidRDefault="009772A5" w:rsidP="00754A05">
      <w:pPr>
        <w:spacing w:before="12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KLAUZULA INFORMACYJNA</w:t>
      </w:r>
    </w:p>
    <w:p w:rsidR="009772A5" w:rsidRPr="009772A5" w:rsidRDefault="009772A5" w:rsidP="00754A05">
      <w:pPr>
        <w:spacing w:before="12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dla podmiotów przystępujących do składania oferty</w:t>
      </w:r>
    </w:p>
    <w:p w:rsidR="009772A5" w:rsidRPr="00754A05" w:rsidRDefault="009772A5" w:rsidP="009772A5">
      <w:pPr>
        <w:tabs>
          <w:tab w:val="left" w:pos="0"/>
        </w:tabs>
        <w:spacing w:before="100" w:beforeAutospacing="1" w:after="100" w:afterAutospacing="1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Zgodnie z art. 13 ust. 1 i ust. 2 ogólnego rozporządzenia o ochronie danych osobowych </w:t>
      </w:r>
      <w:r w:rsidRPr="00754A05">
        <w:rPr>
          <w:rFonts w:ascii="Arial" w:hAnsi="Arial" w:cs="Arial"/>
          <w:kern w:val="24"/>
          <w:sz w:val="19"/>
          <w:szCs w:val="19"/>
        </w:rPr>
        <w:br/>
        <w:t>Parlamentu Europejskiego i Rady (UE) 2016/679 z dnia 27 kwietnia 2016 r.</w:t>
      </w:r>
      <w:r w:rsidRPr="00754A05">
        <w:rPr>
          <w:rFonts w:ascii="Arial" w:hAnsi="Arial" w:cs="Arial"/>
          <w:kern w:val="24"/>
          <w:sz w:val="19"/>
          <w:szCs w:val="19"/>
          <w:lang w:eastAsia="en-US"/>
        </w:rPr>
        <w:t xml:space="preserve"> </w:t>
      </w:r>
      <w:r w:rsidRPr="00754A05">
        <w:rPr>
          <w:rFonts w:ascii="Arial" w:hAnsi="Arial" w:cs="Arial"/>
          <w:kern w:val="24"/>
          <w:sz w:val="19"/>
          <w:szCs w:val="19"/>
        </w:rPr>
        <w:t>w sprawie ochrony osób fizycznych w związku z przetwarzaniem danych osobowych i w sprawie swobodnego przepływu takich danych oraz uchylenia dyrektywy 95/46/WE informuję, iż:</w:t>
      </w:r>
      <w:r w:rsidRPr="00754A05">
        <w:rPr>
          <w:rFonts w:ascii="Arial" w:hAnsi="Arial" w:cs="Arial"/>
          <w:sz w:val="19"/>
          <w:szCs w:val="19"/>
        </w:rPr>
        <w:t xml:space="preserve"> 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b/>
          <w:kern w:val="24"/>
          <w:sz w:val="19"/>
          <w:szCs w:val="19"/>
        </w:rPr>
        <w:t xml:space="preserve">Administratorem </w:t>
      </w:r>
      <w:r w:rsidRPr="00754A05">
        <w:rPr>
          <w:rFonts w:ascii="Arial" w:hAnsi="Arial" w:cs="Arial"/>
          <w:kern w:val="24"/>
          <w:sz w:val="19"/>
          <w:szCs w:val="19"/>
        </w:rPr>
        <w:t xml:space="preserve">Pani/Pana danych osobowych jest </w:t>
      </w:r>
      <w:r w:rsidRPr="00754A05">
        <w:rPr>
          <w:rFonts w:ascii="Arial" w:hAnsi="Arial" w:cs="Arial"/>
          <w:b/>
          <w:kern w:val="24"/>
          <w:sz w:val="19"/>
          <w:szCs w:val="19"/>
        </w:rPr>
        <w:t xml:space="preserve">Powiatowy Urząd Pracy </w:t>
      </w:r>
      <w:r w:rsidRPr="00754A05">
        <w:rPr>
          <w:rFonts w:ascii="Arial" w:hAnsi="Arial" w:cs="Arial"/>
          <w:b/>
          <w:kern w:val="24"/>
          <w:sz w:val="19"/>
          <w:szCs w:val="19"/>
        </w:rPr>
        <w:br/>
        <w:t>w Kołobrzegu,</w:t>
      </w:r>
      <w:r w:rsidRPr="00754A05">
        <w:rPr>
          <w:rFonts w:ascii="Arial" w:hAnsi="Arial" w:cs="Arial"/>
          <w:kern w:val="24"/>
          <w:sz w:val="19"/>
          <w:szCs w:val="19"/>
        </w:rPr>
        <w:t xml:space="preserve"> z siedzibą 78-100 Kołobrzeg, ul. Katedralna 46-48;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Dane kontaktowe </w:t>
      </w:r>
      <w:r w:rsidRPr="00754A05">
        <w:rPr>
          <w:rFonts w:ascii="Arial" w:hAnsi="Arial" w:cs="Arial"/>
          <w:b/>
          <w:kern w:val="24"/>
          <w:sz w:val="19"/>
          <w:szCs w:val="19"/>
        </w:rPr>
        <w:t>Inspektora ochrony danych</w:t>
      </w:r>
      <w:r w:rsidRPr="00754A05">
        <w:rPr>
          <w:rFonts w:ascii="Arial" w:hAnsi="Arial" w:cs="Arial"/>
          <w:kern w:val="24"/>
          <w:sz w:val="19"/>
          <w:szCs w:val="19"/>
        </w:rPr>
        <w:t xml:space="preserve"> w Powiatowym Urzędzie Pracy </w:t>
      </w:r>
      <w:r w:rsidRPr="00754A05">
        <w:rPr>
          <w:rFonts w:ascii="Arial" w:hAnsi="Arial" w:cs="Arial"/>
          <w:kern w:val="24"/>
          <w:sz w:val="19"/>
          <w:szCs w:val="19"/>
        </w:rPr>
        <w:br/>
        <w:t>w Kołobrzeg e-mail: iod@kolobrzeg.praca.gov.pl, telefon 94 35 241 33 lub pisemnie na adres siedziby wskazany w pkt 1.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Pani/Pana dane osobowe przetwarzane będą, na podstawie </w:t>
      </w:r>
      <w:r w:rsidRPr="00754A05">
        <w:rPr>
          <w:rFonts w:ascii="Arial" w:hAnsi="Arial" w:cs="Arial"/>
          <w:i/>
          <w:iCs/>
          <w:kern w:val="24"/>
          <w:sz w:val="19"/>
          <w:szCs w:val="19"/>
        </w:rPr>
        <w:t>art. 6 ust 1 pkt c art. 9 ust 2 b</w:t>
      </w:r>
      <w:r w:rsidRPr="00754A05">
        <w:rPr>
          <w:rFonts w:ascii="Arial" w:hAnsi="Arial" w:cs="Arial"/>
          <w:kern w:val="24"/>
          <w:sz w:val="19"/>
          <w:szCs w:val="19"/>
        </w:rPr>
        <w:t>)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6A2125">
        <w:rPr>
          <w:rFonts w:ascii="Arial" w:hAnsi="Arial" w:cs="Arial"/>
          <w:kern w:val="24"/>
          <w:sz w:val="19"/>
          <w:szCs w:val="19"/>
        </w:rPr>
        <w:t xml:space="preserve"> w celu realizacji postępowania</w:t>
      </w:r>
      <w:r w:rsidR="006A2125">
        <w:rPr>
          <w:rFonts w:ascii="Arial" w:hAnsi="Arial" w:cs="Arial"/>
          <w:kern w:val="24"/>
          <w:sz w:val="19"/>
          <w:szCs w:val="19"/>
        </w:rPr>
        <w:br/>
      </w:r>
      <w:r w:rsidRPr="00754A05">
        <w:rPr>
          <w:rFonts w:ascii="Arial" w:hAnsi="Arial" w:cs="Arial"/>
          <w:kern w:val="24"/>
          <w:sz w:val="19"/>
          <w:szCs w:val="19"/>
        </w:rPr>
        <w:t>o udzielenie zamówienia publicznego w trybie zapytania ofertowego.</w:t>
      </w:r>
    </w:p>
    <w:p w:rsidR="009772A5" w:rsidRPr="00754A0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Odbiorcami Pani/Pana danych będą osoby wyznaczone </w:t>
      </w:r>
      <w:r w:rsidR="006A2125">
        <w:rPr>
          <w:rFonts w:ascii="Arial" w:hAnsi="Arial" w:cs="Arial"/>
          <w:kern w:val="24"/>
          <w:sz w:val="19"/>
          <w:szCs w:val="19"/>
        </w:rPr>
        <w:t>do przeprowadzenia postępowania</w:t>
      </w:r>
      <w:r w:rsidR="006A2125">
        <w:rPr>
          <w:rFonts w:ascii="Arial" w:hAnsi="Arial" w:cs="Arial"/>
          <w:kern w:val="24"/>
          <w:sz w:val="19"/>
          <w:szCs w:val="19"/>
        </w:rPr>
        <w:br/>
      </w:r>
      <w:r w:rsidRPr="00754A05">
        <w:rPr>
          <w:rFonts w:ascii="Arial" w:hAnsi="Arial" w:cs="Arial"/>
          <w:kern w:val="24"/>
          <w:sz w:val="19"/>
          <w:szCs w:val="19"/>
        </w:rPr>
        <w:t>o udzielenie zamówienia publicznego zgodnie z Zarządzeniem Dyrektora nr 11/2021 z dnia 14.12.2021 r. w sprawie wprowadzenia Regulaminu zamów</w:t>
      </w:r>
      <w:r w:rsidR="006A2125">
        <w:rPr>
          <w:rFonts w:ascii="Arial" w:hAnsi="Arial" w:cs="Arial"/>
          <w:kern w:val="24"/>
          <w:sz w:val="19"/>
          <w:szCs w:val="19"/>
        </w:rPr>
        <w:t>ień w Powiatowym Urzędzie Pracy</w:t>
      </w:r>
      <w:r w:rsidR="006A2125">
        <w:rPr>
          <w:rFonts w:ascii="Arial" w:hAnsi="Arial" w:cs="Arial"/>
          <w:kern w:val="24"/>
          <w:sz w:val="19"/>
          <w:szCs w:val="19"/>
        </w:rPr>
        <w:br/>
      </w:r>
      <w:r w:rsidRPr="00754A05">
        <w:rPr>
          <w:rFonts w:ascii="Arial" w:hAnsi="Arial" w:cs="Arial"/>
          <w:kern w:val="24"/>
          <w:sz w:val="19"/>
          <w:szCs w:val="19"/>
        </w:rPr>
        <w:t>w Kołobrzegu</w:t>
      </w:r>
    </w:p>
    <w:p w:rsidR="009772A5" w:rsidRPr="00754A0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Nie ujawnia się informacji stanowiących tajemnicę przedsiębiorstwa w rozumieniu przepisów ustawy</w:t>
      </w:r>
      <w:r w:rsidRPr="00754A05">
        <w:rPr>
          <w:rFonts w:ascii="Arial" w:hAnsi="Arial" w:cs="Arial"/>
          <w:kern w:val="24"/>
          <w:sz w:val="19"/>
          <w:szCs w:val="19"/>
        </w:rPr>
        <w:br/>
        <w:t>z dnia 16 kwietnia 1993 r. o zwalczaniu nieuczciwej konkurencji (Dz. U. z 202</w:t>
      </w:r>
      <w:r w:rsidR="00384705">
        <w:rPr>
          <w:rFonts w:ascii="Arial" w:hAnsi="Arial" w:cs="Arial"/>
          <w:kern w:val="24"/>
          <w:sz w:val="19"/>
          <w:szCs w:val="19"/>
        </w:rPr>
        <w:t>2</w:t>
      </w:r>
      <w:r w:rsidRPr="00754A05">
        <w:rPr>
          <w:rFonts w:ascii="Arial" w:hAnsi="Arial" w:cs="Arial"/>
          <w:kern w:val="24"/>
          <w:sz w:val="19"/>
          <w:szCs w:val="19"/>
        </w:rPr>
        <w:t xml:space="preserve"> r. poz. </w:t>
      </w:r>
      <w:r w:rsidR="00384705">
        <w:rPr>
          <w:rFonts w:ascii="Arial" w:hAnsi="Arial" w:cs="Arial"/>
          <w:kern w:val="24"/>
          <w:sz w:val="19"/>
          <w:szCs w:val="19"/>
        </w:rPr>
        <w:t xml:space="preserve">1233 z </w:t>
      </w:r>
      <w:proofErr w:type="spellStart"/>
      <w:r w:rsidR="00384705">
        <w:rPr>
          <w:rFonts w:ascii="Arial" w:hAnsi="Arial" w:cs="Arial"/>
          <w:kern w:val="24"/>
          <w:sz w:val="19"/>
          <w:szCs w:val="19"/>
        </w:rPr>
        <w:t>późn</w:t>
      </w:r>
      <w:proofErr w:type="spellEnd"/>
      <w:r w:rsidR="00384705">
        <w:rPr>
          <w:rFonts w:ascii="Arial" w:hAnsi="Arial" w:cs="Arial"/>
          <w:kern w:val="24"/>
          <w:sz w:val="19"/>
          <w:szCs w:val="19"/>
        </w:rPr>
        <w:t>. zm.</w:t>
      </w:r>
      <w:bookmarkStart w:id="0" w:name="_GoBack"/>
      <w:bookmarkEnd w:id="0"/>
      <w:r w:rsidRPr="00754A05">
        <w:rPr>
          <w:rFonts w:ascii="Arial" w:hAnsi="Arial" w:cs="Arial"/>
          <w:kern w:val="24"/>
          <w:sz w:val="19"/>
          <w:szCs w:val="19"/>
        </w:rPr>
        <w:t>), jeżeli wykonawca, wraz z przekazaniem takich informacji, zastrzegł, że nie mogą być one udostępniane oraz wykazał, że zastrzeżone informacje stanowią tajemnicę przedsiębiorstwa.</w:t>
      </w:r>
    </w:p>
    <w:p w:rsidR="009772A5" w:rsidRPr="00754A05" w:rsidRDefault="009772A5" w:rsidP="009772A5">
      <w:pPr>
        <w:numPr>
          <w:ilvl w:val="0"/>
          <w:numId w:val="53"/>
        </w:numPr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Pani/Pana dane osobowe będą przechowywane przez okres 4 lat od dnia zakończenia postępowania</w:t>
      </w:r>
      <w:r w:rsidRPr="00754A05">
        <w:rPr>
          <w:rFonts w:ascii="Arial" w:hAnsi="Arial" w:cs="Arial"/>
          <w:kern w:val="24"/>
          <w:sz w:val="19"/>
          <w:szCs w:val="19"/>
        </w:rPr>
        <w:br/>
        <w:t>o udzielenie zamówienia w oparciu o jednolity rzeczowy wykaz akt obowiązującego w Powiatowym Urzędzie Pracy w Kołobrzegu.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Obowiązek podania przez Panią/Pana danych osobowych, bezpośrednio Pani/Pana dotyczących, jest wymogiem koniecznym, związanym z udziałem w postępowaniu o udzielenie zamówienia publicznego, zawarcia umowy i realizacji jej postanowień. 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W odniesieniu do Pani/Pana danych osobowych decyzje nie będą podejmowane </w:t>
      </w:r>
      <w:r w:rsidRPr="00754A05">
        <w:rPr>
          <w:rFonts w:ascii="Arial" w:hAnsi="Arial" w:cs="Arial"/>
          <w:kern w:val="24"/>
          <w:sz w:val="19"/>
          <w:szCs w:val="19"/>
        </w:rPr>
        <w:br/>
        <w:t>w sposób zautomatyzowanym, stosowanie do art. 22 RODO.</w:t>
      </w:r>
    </w:p>
    <w:p w:rsidR="009772A5" w:rsidRPr="00754A05" w:rsidRDefault="009772A5" w:rsidP="00754A05">
      <w:pPr>
        <w:numPr>
          <w:ilvl w:val="0"/>
          <w:numId w:val="53"/>
        </w:numPr>
        <w:ind w:left="425" w:hanging="425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sz w:val="19"/>
          <w:szCs w:val="19"/>
        </w:rPr>
        <w:t>Prawa osób, których dane dotyczą:</w:t>
      </w:r>
    </w:p>
    <w:p w:rsidR="009772A5" w:rsidRPr="00754A05" w:rsidRDefault="009772A5" w:rsidP="00754A05">
      <w:pPr>
        <w:numPr>
          <w:ilvl w:val="0"/>
          <w:numId w:val="52"/>
        </w:numPr>
        <w:ind w:left="714" w:hanging="357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Posiada Pani/Pan prawo dostępu do treści swoich danych oraz prawo ich sprostowania, ograniczenia przetwarzania;</w:t>
      </w:r>
    </w:p>
    <w:p w:rsidR="009772A5" w:rsidRPr="00754A05" w:rsidRDefault="009772A5" w:rsidP="00754A05">
      <w:pPr>
        <w:numPr>
          <w:ilvl w:val="0"/>
          <w:numId w:val="52"/>
        </w:numPr>
        <w:ind w:left="714" w:hanging="357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ma Pan/Pani prawo wniesienia skargi do UODO gdy uzna Pani/Pan, iż przetwarzanie danych osobowych Pani/Pana dotyczących narusza przepisy ogólnego rozporządzenia o ochronie danych osobo</w:t>
      </w:r>
      <w:r w:rsidR="00754A05" w:rsidRPr="00754A05">
        <w:rPr>
          <w:rFonts w:ascii="Arial" w:eastAsia="Calibri" w:hAnsi="Arial" w:cs="Arial"/>
          <w:sz w:val="19"/>
          <w:szCs w:val="19"/>
          <w:lang w:eastAsia="en-US"/>
        </w:rPr>
        <w:t>wych z dnia 27 kwietnia 2016 r.</w:t>
      </w:r>
    </w:p>
    <w:p w:rsidR="009772A5" w:rsidRPr="00754A05" w:rsidRDefault="009772A5" w:rsidP="00754A05">
      <w:pPr>
        <w:numPr>
          <w:ilvl w:val="0"/>
          <w:numId w:val="53"/>
        </w:numPr>
        <w:ind w:left="425" w:hanging="425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Nie przysługuje Pani/Panu: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w związku z art. 17 ust. 3 lit. b, d lub e RODO prawo do usunięcia danych osobowych;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prawo przenoszenia danych osobowych, o których mowa w art. 20 RODO;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:rsidR="009772A5" w:rsidRPr="00754A05" w:rsidRDefault="009772A5" w:rsidP="00754A0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18"/>
          <w:sz w:val="19"/>
          <w:szCs w:val="19"/>
        </w:rPr>
      </w:pPr>
      <w:r w:rsidRPr="00754A05">
        <w:rPr>
          <w:rFonts w:ascii="Arial" w:hAnsi="Arial" w:cs="Arial"/>
          <w:kern w:val="18"/>
          <w:sz w:val="19"/>
          <w:szCs w:val="19"/>
        </w:rPr>
        <w:t xml:space="preserve"> Pana/i dane osobowe nie będą przetwarzane w sposób zautomatyzowany, w tym nie będą</w:t>
      </w:r>
      <w:r w:rsidRPr="00754A05">
        <w:rPr>
          <w:rFonts w:ascii="Arial" w:hAnsi="Arial" w:cs="Arial"/>
          <w:kern w:val="18"/>
          <w:sz w:val="19"/>
          <w:szCs w:val="19"/>
        </w:rPr>
        <w:br/>
        <w:t xml:space="preserve"> podlegały profilowaniu.</w:t>
      </w:r>
      <w:r w:rsidRPr="00754A05">
        <w:rPr>
          <w:rFonts w:ascii="Arial" w:hAnsi="Arial" w:cs="Arial"/>
          <w:kern w:val="18"/>
          <w:sz w:val="19"/>
          <w:szCs w:val="19"/>
        </w:rPr>
        <w:tab/>
      </w: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Pr="006A212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  <w:sz w:val="16"/>
        </w:rPr>
      </w:pP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Miejscowość i data</w:t>
      </w:r>
      <w:r w:rsidRPr="009772A5">
        <w:rPr>
          <w:bCs/>
          <w:iCs/>
          <w:kern w:val="3"/>
        </w:rPr>
        <w:t xml:space="preserve">  ……………………......… </w:t>
      </w:r>
      <w:r w:rsidR="006A2125">
        <w:rPr>
          <w:rFonts w:ascii="Arial" w:hAnsi="Arial" w:cs="Arial"/>
          <w:b/>
          <w:bCs/>
          <w:iCs/>
          <w:kern w:val="3"/>
        </w:rPr>
        <w:t>202</w:t>
      </w:r>
      <w:r w:rsidR="002A63C5">
        <w:rPr>
          <w:rFonts w:ascii="Arial" w:hAnsi="Arial" w:cs="Arial"/>
          <w:b/>
          <w:bCs/>
          <w:iCs/>
          <w:kern w:val="3"/>
        </w:rPr>
        <w:t>5</w:t>
      </w:r>
      <w:r w:rsidRPr="009772A5">
        <w:rPr>
          <w:rFonts w:ascii="Arial" w:hAnsi="Arial" w:cs="Arial"/>
          <w:b/>
          <w:bCs/>
          <w:iCs/>
          <w:kern w:val="3"/>
        </w:rPr>
        <w:t xml:space="preserve"> r.</w:t>
      </w: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right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…..…………..…………………………………</w:t>
      </w:r>
    </w:p>
    <w:p w:rsidR="00B63614" w:rsidRPr="00754A05" w:rsidRDefault="009772A5" w:rsidP="00754A05">
      <w:pPr>
        <w:suppressAutoHyphens/>
        <w:autoSpaceDN w:val="0"/>
        <w:ind w:left="5245" w:right="-2"/>
        <w:jc w:val="center"/>
        <w:textAlignment w:val="baseline"/>
        <w:rPr>
          <w:kern w:val="3"/>
        </w:rPr>
      </w:pPr>
      <w:r w:rsidRPr="009772A5">
        <w:rPr>
          <w:rFonts w:ascii="Arial" w:hAnsi="Arial" w:cs="Arial"/>
          <w:bCs/>
          <w:i/>
          <w:iCs/>
          <w:kern w:val="3"/>
          <w:sz w:val="16"/>
          <w:szCs w:val="16"/>
        </w:rPr>
        <w:t>(pieczęć wykonawcy oraz podpis upoważni</w:t>
      </w:r>
      <w:r w:rsidR="00754A05">
        <w:rPr>
          <w:rFonts w:ascii="Arial" w:hAnsi="Arial" w:cs="Arial"/>
          <w:bCs/>
          <w:i/>
          <w:iCs/>
          <w:kern w:val="3"/>
          <w:sz w:val="16"/>
          <w:szCs w:val="16"/>
        </w:rPr>
        <w:t>onego przedstawiciela Wykonawcy</w:t>
      </w:r>
      <w:r w:rsidRPr="009772A5">
        <w:rPr>
          <w:rFonts w:ascii="Arial" w:hAnsi="Arial" w:cs="Arial"/>
          <w:bCs/>
          <w:i/>
          <w:iCs/>
          <w:kern w:val="3"/>
          <w:sz w:val="16"/>
          <w:szCs w:val="16"/>
        </w:rPr>
        <w:t>)</w:t>
      </w:r>
    </w:p>
    <w:sectPr w:rsidR="00B63614" w:rsidRPr="00754A05" w:rsidSect="002A0E8A"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C7" w:rsidRDefault="00FA56C7">
      <w:r>
        <w:separator/>
      </w:r>
    </w:p>
  </w:endnote>
  <w:endnote w:type="continuationSeparator" w:id="0">
    <w:p w:rsidR="00FA56C7" w:rsidRDefault="00FA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C7" w:rsidRDefault="00FA56C7">
      <w:r>
        <w:separator/>
      </w:r>
    </w:p>
  </w:footnote>
  <w:footnote w:type="continuationSeparator" w:id="0">
    <w:p w:rsidR="00FA56C7" w:rsidRDefault="00FA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4D7EEA"/>
    <w:multiLevelType w:val="hybridMultilevel"/>
    <w:tmpl w:val="93AA5CEC"/>
    <w:lvl w:ilvl="0" w:tplc="3B28D79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3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2E6203"/>
    <w:multiLevelType w:val="hybridMultilevel"/>
    <w:tmpl w:val="1638D7C4"/>
    <w:lvl w:ilvl="0" w:tplc="528646F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7C964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1A88E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7A4F8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2A2B1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206DDC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AA3A3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D454AE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F676FA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0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>
    <w:nsid w:val="423F29A0"/>
    <w:multiLevelType w:val="hybridMultilevel"/>
    <w:tmpl w:val="D400800A"/>
    <w:lvl w:ilvl="0" w:tplc="528646F6">
      <w:start w:val="1"/>
      <w:numFmt w:val="bullet"/>
      <w:lvlText w:val=""/>
      <w:lvlJc w:val="left"/>
      <w:pPr>
        <w:ind w:left="180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9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51"/>
  </w:num>
  <w:num w:numId="10">
    <w:abstractNumId w:val="43"/>
  </w:num>
  <w:num w:numId="11">
    <w:abstractNumId w:val="60"/>
  </w:num>
  <w:num w:numId="12">
    <w:abstractNumId w:val="33"/>
  </w:num>
  <w:num w:numId="13">
    <w:abstractNumId w:val="41"/>
  </w:num>
  <w:num w:numId="14">
    <w:abstractNumId w:val="53"/>
  </w:num>
  <w:num w:numId="15">
    <w:abstractNumId w:val="14"/>
  </w:num>
  <w:num w:numId="16">
    <w:abstractNumId w:val="19"/>
  </w:num>
  <w:num w:numId="17">
    <w:abstractNumId w:val="34"/>
  </w:num>
  <w:num w:numId="18">
    <w:abstractNumId w:val="44"/>
  </w:num>
  <w:num w:numId="19">
    <w:abstractNumId w:val="50"/>
  </w:num>
  <w:num w:numId="20">
    <w:abstractNumId w:val="29"/>
  </w:num>
  <w:num w:numId="21">
    <w:abstractNumId w:val="55"/>
  </w:num>
  <w:num w:numId="22">
    <w:abstractNumId w:val="24"/>
  </w:num>
  <w:num w:numId="23">
    <w:abstractNumId w:val="56"/>
  </w:num>
  <w:num w:numId="24">
    <w:abstractNumId w:val="57"/>
  </w:num>
  <w:num w:numId="25">
    <w:abstractNumId w:val="27"/>
  </w:num>
  <w:num w:numId="26">
    <w:abstractNumId w:val="64"/>
  </w:num>
  <w:num w:numId="27">
    <w:abstractNumId w:val="46"/>
  </w:num>
  <w:num w:numId="28">
    <w:abstractNumId w:val="35"/>
  </w:num>
  <w:num w:numId="29">
    <w:abstractNumId w:val="30"/>
  </w:num>
  <w:num w:numId="30">
    <w:abstractNumId w:val="54"/>
  </w:num>
  <w:num w:numId="31">
    <w:abstractNumId w:val="25"/>
  </w:num>
  <w:num w:numId="32">
    <w:abstractNumId w:val="31"/>
  </w:num>
  <w:num w:numId="33">
    <w:abstractNumId w:val="18"/>
  </w:num>
  <w:num w:numId="34">
    <w:abstractNumId w:val="40"/>
  </w:num>
  <w:num w:numId="35">
    <w:abstractNumId w:val="48"/>
  </w:num>
  <w:num w:numId="36">
    <w:abstractNumId w:val="61"/>
  </w:num>
  <w:num w:numId="37">
    <w:abstractNumId w:val="28"/>
  </w:num>
  <w:num w:numId="38">
    <w:abstractNumId w:val="26"/>
  </w:num>
  <w:num w:numId="39">
    <w:abstractNumId w:val="23"/>
  </w:num>
  <w:num w:numId="40">
    <w:abstractNumId w:val="15"/>
  </w:num>
  <w:num w:numId="41">
    <w:abstractNumId w:val="38"/>
  </w:num>
  <w:num w:numId="42">
    <w:abstractNumId w:val="16"/>
  </w:num>
  <w:num w:numId="43">
    <w:abstractNumId w:val="39"/>
  </w:num>
  <w:num w:numId="44">
    <w:abstractNumId w:val="36"/>
  </w:num>
  <w:num w:numId="45">
    <w:abstractNumId w:val="17"/>
  </w:num>
  <w:num w:numId="46">
    <w:abstractNumId w:val="63"/>
  </w:num>
  <w:num w:numId="47">
    <w:abstractNumId w:val="49"/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62"/>
  </w:num>
  <w:num w:numId="51">
    <w:abstractNumId w:val="22"/>
  </w:num>
  <w:num w:numId="52">
    <w:abstractNumId w:val="37"/>
  </w:num>
  <w:num w:numId="53">
    <w:abstractNumId w:val="21"/>
  </w:num>
  <w:num w:numId="54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2B78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5B2C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A63C5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4705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3C73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0567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2125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4A05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2EDE"/>
    <w:rsid w:val="00973C65"/>
    <w:rsid w:val="0097525D"/>
    <w:rsid w:val="009772A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2CDA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56C7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8F0D8-157B-4FE2-8F2F-CC8EE405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3637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10</cp:revision>
  <cp:lastPrinted>2025-11-20T09:20:00Z</cp:lastPrinted>
  <dcterms:created xsi:type="dcterms:W3CDTF">2022-12-13T11:15:00Z</dcterms:created>
  <dcterms:modified xsi:type="dcterms:W3CDTF">2025-11-20T09:20:00Z</dcterms:modified>
</cp:coreProperties>
</file>